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A4CC97" w14:textId="047D2DED" w:rsidR="00A77B3E" w:rsidRPr="0074131E" w:rsidRDefault="00E24E3C">
      <w:pPr>
        <w:spacing w:line="240" w:lineRule="auto"/>
        <w:rPr>
          <w:rFonts w:ascii="Times New Roman" w:hAnsi="Times New Roman" w:cs="Times New Roman"/>
          <w:sz w:val="24"/>
          <w:szCs w:val="24"/>
        </w:rPr>
      </w:pPr>
      <w:r>
        <w:rPr>
          <w:rFonts w:ascii="Times New Roman" w:hAnsi="Times New Roman" w:cs="Times New Roman"/>
          <w:sz w:val="24"/>
          <w:szCs w:val="24"/>
        </w:rPr>
        <w:t>October 19, 2015</w:t>
      </w:r>
    </w:p>
    <w:p w14:paraId="7049BA35" w14:textId="77777777" w:rsidR="00A77B3E" w:rsidRPr="0074131E" w:rsidRDefault="00A77B3E">
      <w:pPr>
        <w:spacing w:line="240" w:lineRule="auto"/>
        <w:rPr>
          <w:rFonts w:ascii="Times New Roman" w:hAnsi="Times New Roman" w:cs="Times New Roman"/>
          <w:sz w:val="24"/>
          <w:szCs w:val="24"/>
        </w:rPr>
      </w:pPr>
    </w:p>
    <w:p w14:paraId="57797F1C" w14:textId="77777777" w:rsidR="00A77B3E" w:rsidRPr="0074131E" w:rsidRDefault="00A77B3E">
      <w:pPr>
        <w:spacing w:line="240" w:lineRule="auto"/>
        <w:rPr>
          <w:rFonts w:ascii="Times New Roman" w:hAnsi="Times New Roman" w:cs="Times New Roman"/>
          <w:sz w:val="24"/>
          <w:szCs w:val="24"/>
        </w:rPr>
      </w:pPr>
    </w:p>
    <w:p w14:paraId="6B0E38C0" w14:textId="77777777" w:rsidR="00A77B3E" w:rsidRPr="0074131E" w:rsidRDefault="0074131E">
      <w:pPr>
        <w:spacing w:line="240" w:lineRule="auto"/>
        <w:rPr>
          <w:rFonts w:ascii="Times New Roman" w:hAnsi="Times New Roman" w:cs="Times New Roman"/>
          <w:sz w:val="24"/>
          <w:szCs w:val="24"/>
        </w:rPr>
      </w:pPr>
      <w:r w:rsidRPr="0074131E">
        <w:rPr>
          <w:rFonts w:ascii="Times New Roman" w:hAnsi="Times New Roman" w:cs="Times New Roman"/>
          <w:sz w:val="24"/>
          <w:szCs w:val="24"/>
        </w:rPr>
        <w:t>Dear 5th Grade Parents/Guardians,</w:t>
      </w:r>
    </w:p>
    <w:p w14:paraId="1BA406F4" w14:textId="77777777" w:rsidR="00A77B3E" w:rsidRPr="0074131E" w:rsidRDefault="00A77B3E">
      <w:pPr>
        <w:spacing w:line="240" w:lineRule="auto"/>
        <w:rPr>
          <w:rFonts w:ascii="Times New Roman" w:hAnsi="Times New Roman" w:cs="Times New Roman"/>
          <w:sz w:val="24"/>
          <w:szCs w:val="24"/>
        </w:rPr>
      </w:pPr>
    </w:p>
    <w:p w14:paraId="7EAB7303" w14:textId="3C74FBC3" w:rsidR="00A77B3E" w:rsidRPr="0074131E" w:rsidRDefault="0074131E">
      <w:pPr>
        <w:spacing w:line="240" w:lineRule="auto"/>
        <w:rPr>
          <w:rFonts w:ascii="Times New Roman" w:hAnsi="Times New Roman" w:cs="Times New Roman"/>
          <w:sz w:val="24"/>
          <w:szCs w:val="24"/>
        </w:rPr>
      </w:pPr>
      <w:r w:rsidRPr="0074131E">
        <w:rPr>
          <w:rFonts w:ascii="Times New Roman" w:hAnsi="Times New Roman" w:cs="Times New Roman"/>
          <w:sz w:val="24"/>
          <w:szCs w:val="24"/>
        </w:rPr>
        <w:t xml:space="preserve">Our annual Outdoor Education experience will be held at the </w:t>
      </w:r>
      <w:proofErr w:type="spellStart"/>
      <w:r w:rsidRPr="0074131E">
        <w:rPr>
          <w:rFonts w:ascii="Times New Roman" w:hAnsi="Times New Roman" w:cs="Times New Roman"/>
          <w:sz w:val="24"/>
          <w:szCs w:val="24"/>
        </w:rPr>
        <w:t>Lorado</w:t>
      </w:r>
      <w:proofErr w:type="spellEnd"/>
      <w:r w:rsidRPr="0074131E">
        <w:rPr>
          <w:rFonts w:ascii="Times New Roman" w:hAnsi="Times New Roman" w:cs="Times New Roman"/>
          <w:sz w:val="24"/>
          <w:szCs w:val="24"/>
        </w:rPr>
        <w:t xml:space="preserve"> Taft Field Center located in Oregon, Illinois (approximately 2 hours from Holmes).  We will </w:t>
      </w:r>
      <w:r w:rsidR="00FE76B6">
        <w:rPr>
          <w:rFonts w:ascii="Times New Roman" w:hAnsi="Times New Roman" w:cs="Times New Roman"/>
          <w:sz w:val="24"/>
          <w:szCs w:val="24"/>
        </w:rPr>
        <w:t xml:space="preserve">leave school at 8:30 a.m. on </w:t>
      </w:r>
      <w:r w:rsidR="00E24E3C">
        <w:rPr>
          <w:rFonts w:ascii="Times New Roman" w:hAnsi="Times New Roman" w:cs="Times New Roman"/>
          <w:sz w:val="24"/>
          <w:szCs w:val="24"/>
        </w:rPr>
        <w:t xml:space="preserve">Monday, November 30 </w:t>
      </w:r>
      <w:r w:rsidR="00FE76B6">
        <w:rPr>
          <w:rFonts w:ascii="Times New Roman" w:hAnsi="Times New Roman" w:cs="Times New Roman"/>
          <w:sz w:val="24"/>
          <w:szCs w:val="24"/>
        </w:rPr>
        <w:t xml:space="preserve">and return to school by </w:t>
      </w:r>
      <w:r w:rsidR="00A7706D">
        <w:rPr>
          <w:rFonts w:ascii="Times New Roman" w:hAnsi="Times New Roman" w:cs="Times New Roman"/>
          <w:sz w:val="24"/>
          <w:szCs w:val="24"/>
        </w:rPr>
        <w:t>dismissal time</w:t>
      </w:r>
      <w:r w:rsidR="00572D69">
        <w:rPr>
          <w:rFonts w:ascii="Times New Roman" w:hAnsi="Times New Roman" w:cs="Times New Roman"/>
          <w:sz w:val="24"/>
          <w:szCs w:val="24"/>
        </w:rPr>
        <w:t xml:space="preserve"> on </w:t>
      </w:r>
      <w:r w:rsidR="00E24E3C">
        <w:rPr>
          <w:rFonts w:ascii="Times New Roman" w:hAnsi="Times New Roman" w:cs="Times New Roman"/>
          <w:sz w:val="24"/>
          <w:szCs w:val="24"/>
        </w:rPr>
        <w:t>Tuesday, December 1.</w:t>
      </w:r>
      <w:r w:rsidRPr="0074131E">
        <w:rPr>
          <w:rFonts w:ascii="Times New Roman" w:hAnsi="Times New Roman" w:cs="Times New Roman"/>
          <w:sz w:val="24"/>
          <w:szCs w:val="24"/>
        </w:rPr>
        <w:t xml:space="preserve">  The attached Parent Letter provides more information about the Outdoor Education program at </w:t>
      </w:r>
      <w:proofErr w:type="spellStart"/>
      <w:r w:rsidRPr="0074131E">
        <w:rPr>
          <w:rFonts w:ascii="Times New Roman" w:hAnsi="Times New Roman" w:cs="Times New Roman"/>
          <w:sz w:val="24"/>
          <w:szCs w:val="24"/>
        </w:rPr>
        <w:t>Lorado</w:t>
      </w:r>
      <w:proofErr w:type="spellEnd"/>
      <w:r w:rsidRPr="0074131E">
        <w:rPr>
          <w:rFonts w:ascii="Times New Roman" w:hAnsi="Times New Roman" w:cs="Times New Roman"/>
          <w:sz w:val="24"/>
          <w:szCs w:val="24"/>
        </w:rPr>
        <w:t xml:space="preserve"> Taft.  Also attached is a suggested packing list.  Your child will need to dress for the weather, so you will want to check the weather forecast as the trip date approaches.  If your child has not stayed overnight away from you before, you might want to have a ‘practice’ sleepover before your child goes on the Outdoor Ed field trip.</w:t>
      </w:r>
    </w:p>
    <w:p w14:paraId="12683906" w14:textId="77777777" w:rsidR="00A77B3E" w:rsidRPr="0074131E" w:rsidRDefault="00A77B3E">
      <w:pPr>
        <w:spacing w:line="240" w:lineRule="auto"/>
        <w:rPr>
          <w:rFonts w:ascii="Times New Roman" w:hAnsi="Times New Roman" w:cs="Times New Roman"/>
          <w:sz w:val="24"/>
          <w:szCs w:val="24"/>
        </w:rPr>
      </w:pPr>
    </w:p>
    <w:p w14:paraId="43604344" w14:textId="50F33103" w:rsidR="00A77B3E" w:rsidRPr="0074131E" w:rsidRDefault="0074131E">
      <w:pPr>
        <w:spacing w:line="240" w:lineRule="auto"/>
        <w:rPr>
          <w:rFonts w:ascii="Times New Roman" w:hAnsi="Times New Roman" w:cs="Times New Roman"/>
          <w:sz w:val="24"/>
          <w:szCs w:val="24"/>
        </w:rPr>
      </w:pPr>
      <w:r w:rsidRPr="0074131E">
        <w:rPr>
          <w:rFonts w:ascii="Times New Roman" w:hAnsi="Times New Roman" w:cs="Times New Roman"/>
          <w:sz w:val="24"/>
          <w:szCs w:val="24"/>
        </w:rPr>
        <w:t>Th</w:t>
      </w:r>
      <w:r w:rsidR="00E24E3C">
        <w:rPr>
          <w:rFonts w:ascii="Times New Roman" w:hAnsi="Times New Roman" w:cs="Times New Roman"/>
          <w:sz w:val="24"/>
          <w:szCs w:val="24"/>
        </w:rPr>
        <w:t>e cost of this field trip is $75</w:t>
      </w:r>
      <w:r w:rsidRPr="0074131E">
        <w:rPr>
          <w:rFonts w:ascii="Times New Roman" w:hAnsi="Times New Roman" w:cs="Times New Roman"/>
          <w:sz w:val="24"/>
          <w:szCs w:val="24"/>
        </w:rPr>
        <w:t xml:space="preserve">.  There are several payment options.  You can pay by check payable to District 97.  You can also pay online.  If you choose this option, please make sure you indicate that your payment is for the 5th grade Outdoor Education field trip.  You can also pay in installments if that is more convenient.  We don’t want financial constraints to prevent any of our 5th graders from attending this field trip.  </w:t>
      </w:r>
      <w:r w:rsidR="00242E15">
        <w:rPr>
          <w:rFonts w:ascii="Times New Roman" w:hAnsi="Times New Roman" w:cs="Times New Roman"/>
          <w:sz w:val="24"/>
          <w:szCs w:val="24"/>
        </w:rPr>
        <w:t>I</w:t>
      </w:r>
      <w:r w:rsidR="00242E15" w:rsidRPr="0074131E">
        <w:rPr>
          <w:rFonts w:ascii="Times New Roman" w:hAnsi="Times New Roman" w:cs="Times New Roman"/>
          <w:sz w:val="24"/>
          <w:szCs w:val="24"/>
        </w:rPr>
        <w:t>f you are unable to pay the ful</w:t>
      </w:r>
      <w:r w:rsidR="00242E15">
        <w:rPr>
          <w:rFonts w:ascii="Times New Roman" w:hAnsi="Times New Roman" w:cs="Times New Roman"/>
          <w:sz w:val="24"/>
          <w:szCs w:val="24"/>
        </w:rPr>
        <w:t>l amount at this time, p</w:t>
      </w:r>
      <w:r w:rsidRPr="0074131E">
        <w:rPr>
          <w:rFonts w:ascii="Times New Roman" w:hAnsi="Times New Roman" w:cs="Times New Roman"/>
          <w:sz w:val="24"/>
          <w:szCs w:val="24"/>
        </w:rPr>
        <w:t xml:space="preserve">lease contact </w:t>
      </w:r>
      <w:r w:rsidR="00525B2F">
        <w:rPr>
          <w:rFonts w:ascii="Times New Roman" w:hAnsi="Times New Roman" w:cs="Times New Roman"/>
          <w:sz w:val="24"/>
          <w:szCs w:val="24"/>
        </w:rPr>
        <w:t xml:space="preserve">Maria </w:t>
      </w:r>
      <w:r w:rsidR="0072737D">
        <w:rPr>
          <w:rFonts w:ascii="Times New Roman" w:hAnsi="Times New Roman" w:cs="Times New Roman"/>
          <w:sz w:val="24"/>
          <w:szCs w:val="24"/>
        </w:rPr>
        <w:t xml:space="preserve">Elena </w:t>
      </w:r>
      <w:proofErr w:type="spellStart"/>
      <w:r w:rsidR="0072737D">
        <w:rPr>
          <w:rFonts w:ascii="Times New Roman" w:hAnsi="Times New Roman" w:cs="Times New Roman"/>
          <w:sz w:val="24"/>
          <w:szCs w:val="24"/>
        </w:rPr>
        <w:t>Pascarella</w:t>
      </w:r>
      <w:proofErr w:type="spellEnd"/>
      <w:r w:rsidR="0072737D">
        <w:rPr>
          <w:rFonts w:ascii="Times New Roman" w:hAnsi="Times New Roman" w:cs="Times New Roman"/>
          <w:sz w:val="24"/>
          <w:szCs w:val="24"/>
        </w:rPr>
        <w:t>, our school Social W</w:t>
      </w:r>
      <w:r w:rsidR="00525B2F">
        <w:rPr>
          <w:rFonts w:ascii="Times New Roman" w:hAnsi="Times New Roman" w:cs="Times New Roman"/>
          <w:sz w:val="24"/>
          <w:szCs w:val="24"/>
        </w:rPr>
        <w:t>orker,</w:t>
      </w:r>
      <w:r w:rsidRPr="0074131E">
        <w:rPr>
          <w:rFonts w:ascii="Times New Roman" w:hAnsi="Times New Roman" w:cs="Times New Roman"/>
          <w:sz w:val="24"/>
          <w:szCs w:val="24"/>
        </w:rPr>
        <w:t xml:space="preserve"> </w:t>
      </w:r>
      <w:r w:rsidR="0072737D">
        <w:rPr>
          <w:rFonts w:ascii="Times New Roman" w:hAnsi="Times New Roman" w:cs="Times New Roman"/>
          <w:sz w:val="24"/>
          <w:szCs w:val="24"/>
        </w:rPr>
        <w:t>so that you</w:t>
      </w:r>
      <w:r w:rsidRPr="0074131E">
        <w:rPr>
          <w:rFonts w:ascii="Times New Roman" w:hAnsi="Times New Roman" w:cs="Times New Roman"/>
          <w:sz w:val="24"/>
          <w:szCs w:val="24"/>
        </w:rPr>
        <w:t xml:space="preserve"> can discuss options</w:t>
      </w:r>
      <w:r w:rsidR="00525B2F">
        <w:rPr>
          <w:rFonts w:ascii="Times New Roman" w:hAnsi="Times New Roman" w:cs="Times New Roman"/>
          <w:sz w:val="24"/>
          <w:szCs w:val="24"/>
        </w:rPr>
        <w:t>.</w:t>
      </w:r>
    </w:p>
    <w:p w14:paraId="5F01685C" w14:textId="77777777" w:rsidR="00A77B3E" w:rsidRPr="0074131E" w:rsidRDefault="00A77B3E">
      <w:pPr>
        <w:spacing w:line="240" w:lineRule="auto"/>
        <w:rPr>
          <w:rFonts w:ascii="Times New Roman" w:hAnsi="Times New Roman" w:cs="Times New Roman"/>
          <w:sz w:val="24"/>
          <w:szCs w:val="24"/>
        </w:rPr>
      </w:pPr>
    </w:p>
    <w:p w14:paraId="540D7766" w14:textId="731927D6" w:rsidR="00A77B3E" w:rsidRPr="0074131E" w:rsidRDefault="0074131E">
      <w:pPr>
        <w:rPr>
          <w:rFonts w:ascii="Times New Roman" w:hAnsi="Times New Roman" w:cs="Times New Roman"/>
          <w:sz w:val="24"/>
          <w:szCs w:val="24"/>
        </w:rPr>
      </w:pPr>
      <w:r w:rsidRPr="0074131E">
        <w:rPr>
          <w:rFonts w:ascii="Times New Roman" w:hAnsi="Times New Roman" w:cs="Times New Roman"/>
          <w:sz w:val="24"/>
          <w:szCs w:val="24"/>
        </w:rPr>
        <w:t xml:space="preserve">Each child attending the field trip must have a fully completed health form on file with </w:t>
      </w:r>
      <w:proofErr w:type="spellStart"/>
      <w:r w:rsidRPr="0074131E">
        <w:rPr>
          <w:rFonts w:ascii="Times New Roman" w:hAnsi="Times New Roman" w:cs="Times New Roman"/>
          <w:sz w:val="24"/>
          <w:szCs w:val="24"/>
        </w:rPr>
        <w:t>Lorado</w:t>
      </w:r>
      <w:proofErr w:type="spellEnd"/>
      <w:r w:rsidRPr="0074131E">
        <w:rPr>
          <w:rFonts w:ascii="Times New Roman" w:hAnsi="Times New Roman" w:cs="Times New Roman"/>
          <w:sz w:val="24"/>
          <w:szCs w:val="24"/>
        </w:rPr>
        <w:t xml:space="preserve"> Taft two weeks prior to our trip. </w:t>
      </w:r>
      <w:r w:rsidRPr="0074131E">
        <w:rPr>
          <w:rFonts w:ascii="Times New Roman" w:hAnsi="Times New Roman" w:cs="Times New Roman"/>
          <w:b/>
          <w:bCs/>
          <w:sz w:val="24"/>
          <w:szCs w:val="24"/>
        </w:rPr>
        <w:t>If your child hasn’t yet turned in a health form,</w:t>
      </w:r>
      <w:r w:rsidR="00525B2F">
        <w:rPr>
          <w:rFonts w:ascii="Times New Roman" w:hAnsi="Times New Roman" w:cs="Times New Roman"/>
          <w:b/>
          <w:bCs/>
          <w:sz w:val="24"/>
          <w:szCs w:val="24"/>
        </w:rPr>
        <w:t xml:space="preserve"> please turn it in ASAP</w:t>
      </w:r>
      <w:r w:rsidRPr="0074131E">
        <w:rPr>
          <w:rFonts w:ascii="Times New Roman" w:hAnsi="Times New Roman" w:cs="Times New Roman"/>
          <w:b/>
          <w:bCs/>
          <w:sz w:val="24"/>
          <w:szCs w:val="24"/>
        </w:rPr>
        <w:t>.</w:t>
      </w:r>
      <w:r w:rsidRPr="0074131E">
        <w:rPr>
          <w:rFonts w:ascii="Times New Roman" w:hAnsi="Times New Roman" w:cs="Times New Roman"/>
          <w:sz w:val="24"/>
          <w:szCs w:val="24"/>
        </w:rPr>
        <w:t xml:space="preserve"> </w:t>
      </w:r>
    </w:p>
    <w:p w14:paraId="18C06CC2" w14:textId="77777777" w:rsidR="00A77B3E" w:rsidRPr="0074131E" w:rsidRDefault="00A77B3E">
      <w:pPr>
        <w:rPr>
          <w:rFonts w:ascii="Times New Roman" w:hAnsi="Times New Roman" w:cs="Times New Roman"/>
          <w:sz w:val="24"/>
          <w:szCs w:val="24"/>
        </w:rPr>
      </w:pPr>
    </w:p>
    <w:p w14:paraId="29191F2D" w14:textId="14A1AC26" w:rsidR="00A77B3E" w:rsidRPr="0074131E" w:rsidRDefault="0074131E">
      <w:pPr>
        <w:rPr>
          <w:rFonts w:ascii="Times New Roman" w:hAnsi="Times New Roman" w:cs="Times New Roman"/>
          <w:b/>
          <w:bCs/>
          <w:sz w:val="24"/>
          <w:szCs w:val="24"/>
        </w:rPr>
      </w:pPr>
      <w:r w:rsidRPr="0074131E">
        <w:rPr>
          <w:rFonts w:ascii="Times New Roman" w:hAnsi="Times New Roman" w:cs="Times New Roman"/>
          <w:b/>
          <w:bCs/>
          <w:sz w:val="24"/>
          <w:szCs w:val="24"/>
        </w:rPr>
        <w:t>Please complete the permission slip and return it to your child’s hom</w:t>
      </w:r>
      <w:r w:rsidR="00E24E3C">
        <w:rPr>
          <w:rFonts w:ascii="Times New Roman" w:hAnsi="Times New Roman" w:cs="Times New Roman"/>
          <w:b/>
          <w:bCs/>
          <w:sz w:val="24"/>
          <w:szCs w:val="24"/>
        </w:rPr>
        <w:t>eroom teacher before November 13</w:t>
      </w:r>
      <w:r w:rsidRPr="0074131E">
        <w:rPr>
          <w:rFonts w:ascii="Times New Roman" w:hAnsi="Times New Roman" w:cs="Times New Roman"/>
          <w:b/>
          <w:bCs/>
          <w:sz w:val="24"/>
          <w:szCs w:val="24"/>
        </w:rPr>
        <w:t xml:space="preserve">. </w:t>
      </w:r>
      <w:r w:rsidRPr="0074131E">
        <w:rPr>
          <w:rFonts w:ascii="Times New Roman" w:hAnsi="Times New Roman" w:cs="Times New Roman"/>
          <w:sz w:val="24"/>
          <w:szCs w:val="24"/>
        </w:rPr>
        <w:t xml:space="preserve"> </w:t>
      </w:r>
    </w:p>
    <w:p w14:paraId="43CDCCE0" w14:textId="77777777" w:rsidR="00A77B3E" w:rsidRPr="0074131E" w:rsidRDefault="0074131E">
      <w:pPr>
        <w:rPr>
          <w:rFonts w:ascii="Times New Roman" w:hAnsi="Times New Roman" w:cs="Times New Roman"/>
          <w:sz w:val="24"/>
          <w:szCs w:val="24"/>
        </w:rPr>
      </w:pPr>
      <w:r w:rsidRPr="0074131E">
        <w:rPr>
          <w:rFonts w:ascii="Times New Roman" w:hAnsi="Times New Roman" w:cs="Times New Roman"/>
          <w:sz w:val="24"/>
          <w:szCs w:val="24"/>
        </w:rPr>
        <w:t>___________________________________________________________________________</w:t>
      </w:r>
    </w:p>
    <w:p w14:paraId="49398ACF" w14:textId="1037473E" w:rsidR="00A77B3E" w:rsidRPr="0074131E" w:rsidRDefault="0074131E">
      <w:pPr>
        <w:jc w:val="center"/>
        <w:rPr>
          <w:rFonts w:ascii="Times New Roman" w:hAnsi="Times New Roman" w:cs="Times New Roman"/>
          <w:b/>
          <w:bCs/>
          <w:sz w:val="24"/>
          <w:szCs w:val="24"/>
        </w:rPr>
      </w:pPr>
      <w:proofErr w:type="gramStart"/>
      <w:r w:rsidRPr="0074131E">
        <w:rPr>
          <w:rFonts w:ascii="Times New Roman" w:hAnsi="Times New Roman" w:cs="Times New Roman"/>
          <w:b/>
          <w:bCs/>
          <w:sz w:val="24"/>
          <w:szCs w:val="24"/>
        </w:rPr>
        <w:t>Outdoor</w:t>
      </w:r>
      <w:proofErr w:type="gramEnd"/>
      <w:r w:rsidRPr="0074131E">
        <w:rPr>
          <w:rFonts w:ascii="Times New Roman" w:hAnsi="Times New Roman" w:cs="Times New Roman"/>
          <w:b/>
          <w:bCs/>
          <w:sz w:val="24"/>
          <w:szCs w:val="24"/>
        </w:rPr>
        <w:t xml:space="preserve"> Education Field Trip P</w:t>
      </w:r>
      <w:r w:rsidR="00EC474C">
        <w:rPr>
          <w:rFonts w:ascii="Times New Roman" w:hAnsi="Times New Roman" w:cs="Times New Roman"/>
          <w:b/>
          <w:bCs/>
          <w:sz w:val="24"/>
          <w:szCs w:val="24"/>
        </w:rPr>
        <w:t xml:space="preserve">ermission Slip </w:t>
      </w:r>
      <w:r w:rsidR="00E24E3C">
        <w:rPr>
          <w:rFonts w:ascii="Times New Roman" w:hAnsi="Times New Roman" w:cs="Times New Roman"/>
          <w:b/>
          <w:bCs/>
          <w:sz w:val="24"/>
          <w:szCs w:val="24"/>
        </w:rPr>
        <w:t>- Due November 13</w:t>
      </w:r>
    </w:p>
    <w:p w14:paraId="3F8F1472" w14:textId="77777777" w:rsidR="00A77B3E" w:rsidRPr="0074131E" w:rsidRDefault="00A77B3E">
      <w:pPr>
        <w:rPr>
          <w:rFonts w:ascii="Times New Roman" w:hAnsi="Times New Roman" w:cs="Times New Roman"/>
          <w:sz w:val="24"/>
          <w:szCs w:val="24"/>
        </w:rPr>
      </w:pPr>
    </w:p>
    <w:p w14:paraId="6F102CCF" w14:textId="39AE9D6F" w:rsidR="00A77B3E" w:rsidRPr="0074131E" w:rsidRDefault="0074131E">
      <w:pPr>
        <w:rPr>
          <w:rFonts w:ascii="Times New Roman" w:hAnsi="Times New Roman" w:cs="Times New Roman"/>
          <w:sz w:val="24"/>
          <w:szCs w:val="24"/>
        </w:rPr>
      </w:pPr>
      <w:r w:rsidRPr="0074131E">
        <w:rPr>
          <w:rFonts w:ascii="Times New Roman" w:hAnsi="Times New Roman" w:cs="Times New Roman"/>
          <w:sz w:val="24"/>
          <w:szCs w:val="24"/>
        </w:rPr>
        <w:t xml:space="preserve">I give my child ___________________________ permission to attend the Outdoor Education program at </w:t>
      </w:r>
      <w:proofErr w:type="spellStart"/>
      <w:r w:rsidRPr="0074131E">
        <w:rPr>
          <w:rFonts w:ascii="Times New Roman" w:hAnsi="Times New Roman" w:cs="Times New Roman"/>
          <w:sz w:val="24"/>
          <w:szCs w:val="24"/>
        </w:rPr>
        <w:t>Lorado</w:t>
      </w:r>
      <w:proofErr w:type="spellEnd"/>
      <w:r w:rsidRPr="0074131E">
        <w:rPr>
          <w:rFonts w:ascii="Times New Roman" w:hAnsi="Times New Roman" w:cs="Times New Roman"/>
          <w:sz w:val="24"/>
          <w:szCs w:val="24"/>
        </w:rPr>
        <w:t xml:space="preserve"> Taf</w:t>
      </w:r>
      <w:r w:rsidR="00FE76B6">
        <w:rPr>
          <w:rFonts w:ascii="Times New Roman" w:hAnsi="Times New Roman" w:cs="Times New Roman"/>
          <w:sz w:val="24"/>
          <w:szCs w:val="24"/>
        </w:rPr>
        <w:t>t Fiel</w:t>
      </w:r>
      <w:r w:rsidR="0072737D">
        <w:rPr>
          <w:rFonts w:ascii="Times New Roman" w:hAnsi="Times New Roman" w:cs="Times New Roman"/>
          <w:sz w:val="24"/>
          <w:szCs w:val="24"/>
        </w:rPr>
        <w:t xml:space="preserve">d Center on </w:t>
      </w:r>
      <w:r w:rsidR="00E24E3C">
        <w:rPr>
          <w:rFonts w:ascii="Times New Roman" w:hAnsi="Times New Roman" w:cs="Times New Roman"/>
          <w:sz w:val="24"/>
          <w:szCs w:val="24"/>
        </w:rPr>
        <w:t>November 30 – December 1, 2015</w:t>
      </w:r>
      <w:r w:rsidRPr="0074131E">
        <w:rPr>
          <w:rFonts w:ascii="Times New Roman" w:hAnsi="Times New Roman" w:cs="Times New Roman"/>
          <w:sz w:val="24"/>
          <w:szCs w:val="24"/>
        </w:rPr>
        <w:t>.</w:t>
      </w:r>
    </w:p>
    <w:p w14:paraId="5A93E168" w14:textId="77777777" w:rsidR="00A77B3E" w:rsidRPr="0074131E" w:rsidRDefault="00A77B3E">
      <w:pPr>
        <w:rPr>
          <w:rFonts w:ascii="Times New Roman" w:hAnsi="Times New Roman" w:cs="Times New Roman"/>
          <w:sz w:val="24"/>
          <w:szCs w:val="24"/>
        </w:rPr>
      </w:pPr>
    </w:p>
    <w:p w14:paraId="763B354F" w14:textId="2B111AFE" w:rsidR="00A77B3E" w:rsidRPr="0074131E" w:rsidRDefault="00E24E3C">
      <w:pPr>
        <w:rPr>
          <w:rFonts w:ascii="Times New Roman" w:hAnsi="Times New Roman" w:cs="Times New Roman"/>
          <w:sz w:val="24"/>
          <w:szCs w:val="24"/>
        </w:rPr>
      </w:pPr>
      <w:r>
        <w:rPr>
          <w:rFonts w:ascii="Times New Roman" w:hAnsi="Times New Roman" w:cs="Times New Roman"/>
          <w:sz w:val="24"/>
          <w:szCs w:val="24"/>
        </w:rPr>
        <w:t>Payment of $75</w:t>
      </w:r>
      <w:r w:rsidR="0074131E" w:rsidRPr="0074131E">
        <w:rPr>
          <w:rFonts w:ascii="Times New Roman" w:hAnsi="Times New Roman" w:cs="Times New Roman"/>
          <w:sz w:val="24"/>
          <w:szCs w:val="24"/>
        </w:rPr>
        <w:t xml:space="preserve"> is (circle one)</w:t>
      </w:r>
      <w:proofErr w:type="gramStart"/>
      <w:r w:rsidR="0074131E" w:rsidRPr="0074131E">
        <w:rPr>
          <w:rFonts w:ascii="Times New Roman" w:hAnsi="Times New Roman" w:cs="Times New Roman"/>
          <w:sz w:val="24"/>
          <w:szCs w:val="24"/>
        </w:rPr>
        <w:t>:   enclosed</w:t>
      </w:r>
      <w:proofErr w:type="gramEnd"/>
      <w:r w:rsidR="0074131E" w:rsidRPr="0074131E">
        <w:rPr>
          <w:rFonts w:ascii="Times New Roman" w:hAnsi="Times New Roman" w:cs="Times New Roman"/>
          <w:sz w:val="24"/>
          <w:szCs w:val="24"/>
        </w:rPr>
        <w:tab/>
        <w:t>paid online</w:t>
      </w:r>
      <w:r w:rsidR="0074131E" w:rsidRPr="0074131E">
        <w:rPr>
          <w:rFonts w:ascii="Times New Roman" w:hAnsi="Times New Roman" w:cs="Times New Roman"/>
          <w:sz w:val="24"/>
          <w:szCs w:val="24"/>
        </w:rPr>
        <w:tab/>
        <w:t>will be paid in installments</w:t>
      </w:r>
    </w:p>
    <w:p w14:paraId="19D869F8" w14:textId="77777777" w:rsidR="00A77B3E" w:rsidRPr="0074131E" w:rsidRDefault="00A77B3E">
      <w:pPr>
        <w:rPr>
          <w:rFonts w:ascii="Times New Roman" w:hAnsi="Times New Roman" w:cs="Times New Roman"/>
          <w:sz w:val="24"/>
          <w:szCs w:val="24"/>
        </w:rPr>
      </w:pPr>
    </w:p>
    <w:p w14:paraId="1E662018" w14:textId="77777777" w:rsidR="00A77B3E" w:rsidRPr="0074131E" w:rsidRDefault="0074131E">
      <w:pPr>
        <w:rPr>
          <w:rFonts w:ascii="Times New Roman" w:hAnsi="Times New Roman" w:cs="Times New Roman"/>
          <w:sz w:val="24"/>
          <w:szCs w:val="24"/>
        </w:rPr>
      </w:pPr>
      <w:r w:rsidRPr="0074131E">
        <w:rPr>
          <w:rFonts w:ascii="Times New Roman" w:hAnsi="Times New Roman" w:cs="Times New Roman"/>
          <w:sz w:val="24"/>
          <w:szCs w:val="24"/>
        </w:rPr>
        <w:t>Notes (special diet, etc.): ____________________________________________________</w:t>
      </w:r>
    </w:p>
    <w:p w14:paraId="4EE9F9C2" w14:textId="77777777" w:rsidR="00A77B3E" w:rsidRPr="0074131E" w:rsidRDefault="00A77B3E">
      <w:pPr>
        <w:rPr>
          <w:rFonts w:ascii="Times New Roman" w:hAnsi="Times New Roman" w:cs="Times New Roman"/>
          <w:sz w:val="24"/>
          <w:szCs w:val="24"/>
        </w:rPr>
      </w:pPr>
    </w:p>
    <w:p w14:paraId="011F546F" w14:textId="77777777" w:rsidR="00A77B3E" w:rsidRPr="0074131E" w:rsidRDefault="0074131E">
      <w:pPr>
        <w:spacing w:line="240" w:lineRule="auto"/>
        <w:rPr>
          <w:rFonts w:ascii="Times New Roman" w:hAnsi="Times New Roman" w:cs="Times New Roman"/>
          <w:sz w:val="24"/>
          <w:szCs w:val="24"/>
        </w:rPr>
      </w:pPr>
      <w:r w:rsidRPr="0074131E">
        <w:rPr>
          <w:rFonts w:ascii="Times New Roman" w:hAnsi="Times New Roman" w:cs="Times New Roman"/>
          <w:sz w:val="24"/>
          <w:szCs w:val="24"/>
        </w:rPr>
        <w:t>Parent Signature</w:t>
      </w:r>
      <w:proofErr w:type="gramStart"/>
      <w:r w:rsidRPr="0074131E">
        <w:rPr>
          <w:rFonts w:ascii="Times New Roman" w:hAnsi="Times New Roman" w:cs="Times New Roman"/>
          <w:sz w:val="24"/>
          <w:szCs w:val="24"/>
        </w:rPr>
        <w:t>:_</w:t>
      </w:r>
      <w:proofErr w:type="gramEnd"/>
      <w:r w:rsidRPr="0074131E">
        <w:rPr>
          <w:rFonts w:ascii="Times New Roman" w:hAnsi="Times New Roman" w:cs="Times New Roman"/>
          <w:sz w:val="24"/>
          <w:szCs w:val="24"/>
        </w:rPr>
        <w:t>__________________________________________________________</w:t>
      </w:r>
    </w:p>
    <w:p w14:paraId="29F6C858" w14:textId="77777777" w:rsidR="0074131E" w:rsidRDefault="00C57A3C" w:rsidP="0074131E">
      <w:pPr>
        <w:autoSpaceDE w:val="0"/>
        <w:autoSpaceDN w:val="0"/>
        <w:adjustRightInd w:val="0"/>
        <w:spacing w:line="240" w:lineRule="auto"/>
        <w:jc w:val="center"/>
        <w:rPr>
          <w:rFonts w:ascii="Times New Roman" w:eastAsia="Times New Roman" w:hAnsi="Times New Roman" w:cs="Times New Roman"/>
          <w:b/>
          <w:bCs/>
          <w:color w:val="auto"/>
          <w:sz w:val="32"/>
          <w:szCs w:val="32"/>
        </w:rPr>
      </w:pPr>
      <w:r w:rsidRPr="0074131E">
        <w:rPr>
          <w:rFonts w:ascii="Times New Roman" w:hAnsi="Times New Roman" w:cs="Times New Roman"/>
          <w:b/>
          <w:sz w:val="24"/>
          <w:szCs w:val="24"/>
        </w:rPr>
        <w:br w:type="page"/>
      </w:r>
      <w:r w:rsidR="0074131E">
        <w:rPr>
          <w:rFonts w:ascii="Times New Roman" w:eastAsia="Times New Roman" w:hAnsi="Times New Roman" w:cs="Times New Roman"/>
          <w:b/>
          <w:bCs/>
          <w:color w:val="auto"/>
          <w:sz w:val="32"/>
          <w:szCs w:val="32"/>
        </w:rPr>
        <w:lastRenderedPageBreak/>
        <w:t>WHAT TO BRING</w:t>
      </w:r>
    </w:p>
    <w:p w14:paraId="7B709D46" w14:textId="77777777" w:rsidR="0074131E" w:rsidRDefault="0074131E" w:rsidP="0074131E">
      <w:pPr>
        <w:autoSpaceDE w:val="0"/>
        <w:autoSpaceDN w:val="0"/>
        <w:adjustRightInd w:val="0"/>
        <w:spacing w:line="240" w:lineRule="auto"/>
        <w:jc w:val="center"/>
        <w:rPr>
          <w:rFonts w:ascii="Times New Roman" w:eastAsia="Times New Roman" w:hAnsi="Times New Roman" w:cs="Times New Roman"/>
          <w:b/>
          <w:bCs/>
          <w:color w:val="auto"/>
          <w:sz w:val="32"/>
          <w:szCs w:val="32"/>
        </w:rPr>
      </w:pPr>
    </w:p>
    <w:p w14:paraId="2A4E92CF" w14:textId="77777777" w:rsid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This list is intended as a suggestion. It is important to remember the variations in climate</w:t>
      </w:r>
    </w:p>
    <w:p w14:paraId="2362E18C" w14:textId="77777777" w:rsid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roofErr w:type="gramStart"/>
      <w:r>
        <w:rPr>
          <w:rFonts w:ascii="Times New Roman" w:eastAsia="Times New Roman" w:hAnsi="Times New Roman" w:cs="Times New Roman"/>
          <w:color w:val="auto"/>
          <w:sz w:val="24"/>
          <w:szCs w:val="24"/>
        </w:rPr>
        <w:t>that</w:t>
      </w:r>
      <w:proofErr w:type="gramEnd"/>
      <w:r>
        <w:rPr>
          <w:rFonts w:ascii="Times New Roman" w:eastAsia="Times New Roman" w:hAnsi="Times New Roman" w:cs="Times New Roman"/>
          <w:color w:val="auto"/>
          <w:sz w:val="24"/>
          <w:szCs w:val="24"/>
        </w:rPr>
        <w:t xml:space="preserve"> exist during the school year. Fall temperatures range from highs in the eighties and lows in</w:t>
      </w:r>
    </w:p>
    <w:p w14:paraId="2373833D" w14:textId="77777777" w:rsid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roofErr w:type="gramStart"/>
      <w:r>
        <w:rPr>
          <w:rFonts w:ascii="Times New Roman" w:eastAsia="Times New Roman" w:hAnsi="Times New Roman" w:cs="Times New Roman"/>
          <w:color w:val="auto"/>
          <w:sz w:val="24"/>
          <w:szCs w:val="24"/>
        </w:rPr>
        <w:t>the</w:t>
      </w:r>
      <w:proofErr w:type="gramEnd"/>
      <w:r>
        <w:rPr>
          <w:rFonts w:ascii="Times New Roman" w:eastAsia="Times New Roman" w:hAnsi="Times New Roman" w:cs="Times New Roman"/>
          <w:color w:val="auto"/>
          <w:sz w:val="24"/>
          <w:szCs w:val="24"/>
        </w:rPr>
        <w:t xml:space="preserve"> twenties after the first frost. Winter temperatures can be very cold and there is often snow on</w:t>
      </w:r>
    </w:p>
    <w:p w14:paraId="217E8AA9" w14:textId="77777777" w:rsid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roofErr w:type="gramStart"/>
      <w:r>
        <w:rPr>
          <w:rFonts w:ascii="Times New Roman" w:eastAsia="Times New Roman" w:hAnsi="Times New Roman" w:cs="Times New Roman"/>
          <w:color w:val="auto"/>
          <w:sz w:val="24"/>
          <w:szCs w:val="24"/>
        </w:rPr>
        <w:t>the</w:t>
      </w:r>
      <w:proofErr w:type="gramEnd"/>
      <w:r>
        <w:rPr>
          <w:rFonts w:ascii="Times New Roman" w:eastAsia="Times New Roman" w:hAnsi="Times New Roman" w:cs="Times New Roman"/>
          <w:color w:val="auto"/>
          <w:sz w:val="24"/>
          <w:szCs w:val="24"/>
        </w:rPr>
        <w:t xml:space="preserve"> ground. Spring is a mixed bag of hot and cold weather and it rains often. With this in mind,</w:t>
      </w:r>
    </w:p>
    <w:p w14:paraId="0E9A4486" w14:textId="77777777" w:rsid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roofErr w:type="gramStart"/>
      <w:r>
        <w:rPr>
          <w:rFonts w:ascii="Times New Roman" w:eastAsia="Times New Roman" w:hAnsi="Times New Roman" w:cs="Times New Roman"/>
          <w:color w:val="auto"/>
          <w:sz w:val="24"/>
          <w:szCs w:val="24"/>
        </w:rPr>
        <w:t>send</w:t>
      </w:r>
      <w:proofErr w:type="gramEnd"/>
      <w:r>
        <w:rPr>
          <w:rFonts w:ascii="Times New Roman" w:eastAsia="Times New Roman" w:hAnsi="Times New Roman" w:cs="Times New Roman"/>
          <w:color w:val="auto"/>
          <w:sz w:val="24"/>
          <w:szCs w:val="24"/>
        </w:rPr>
        <w:t xml:space="preserve"> only old clothes.</w:t>
      </w:r>
    </w:p>
    <w:p w14:paraId="4F4374F6" w14:textId="77777777" w:rsid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
    <w:tbl>
      <w:tblPr>
        <w:tblW w:w="0" w:type="auto"/>
        <w:tblLook w:val="04A0" w:firstRow="1" w:lastRow="0" w:firstColumn="1" w:lastColumn="0" w:noHBand="0" w:noVBand="1"/>
      </w:tblPr>
      <w:tblGrid>
        <w:gridCol w:w="4442"/>
        <w:gridCol w:w="4442"/>
      </w:tblGrid>
      <w:tr w:rsidR="0074131E" w:rsidRPr="0074131E" w14:paraId="1FEF54B1" w14:textId="77777777" w:rsidTr="0074131E">
        <w:trPr>
          <w:trHeight w:val="3352"/>
        </w:trPr>
        <w:tc>
          <w:tcPr>
            <w:tcW w:w="4442" w:type="dxa"/>
          </w:tcPr>
          <w:p w14:paraId="69EAE89E"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b/>
                <w:color w:val="auto"/>
                <w:sz w:val="26"/>
                <w:szCs w:val="26"/>
              </w:rPr>
            </w:pPr>
            <w:r w:rsidRPr="0074131E">
              <w:rPr>
                <w:rFonts w:ascii="Times New Roman" w:eastAsia="Times New Roman" w:hAnsi="Times New Roman" w:cs="Times New Roman"/>
                <w:b/>
                <w:color w:val="auto"/>
                <w:sz w:val="26"/>
                <w:szCs w:val="26"/>
              </w:rPr>
              <w:t>CLOTHING</w:t>
            </w:r>
          </w:p>
          <w:p w14:paraId="73EADAC6"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2 pairs closed-toe, good walking</w:t>
            </w:r>
          </w:p>
          <w:p w14:paraId="13D7D4EB"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shoes--No Sandals of any kind</w:t>
            </w:r>
          </w:p>
          <w:p w14:paraId="5A0FFFEE"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1 pair long pants per day</w:t>
            </w:r>
          </w:p>
          <w:p w14:paraId="32DA2F05"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-No shorts</w:t>
            </w:r>
          </w:p>
          <w:p w14:paraId="774A9952"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1 shirt per day</w:t>
            </w:r>
          </w:p>
          <w:p w14:paraId="03E8DC13"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jacket/sweater/sweatshirt</w:t>
            </w:r>
          </w:p>
          <w:p w14:paraId="174F6CFE"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rain jacket</w:t>
            </w:r>
          </w:p>
          <w:p w14:paraId="5D150691"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several pairs of socks</w:t>
            </w:r>
          </w:p>
          <w:p w14:paraId="0AA9CEA8"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pajamas</w:t>
            </w:r>
          </w:p>
          <w:p w14:paraId="2F69BEAD"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underwear</w:t>
            </w:r>
          </w:p>
          <w:p w14:paraId="06C4BCCE"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
        </w:tc>
        <w:tc>
          <w:tcPr>
            <w:tcW w:w="4442" w:type="dxa"/>
          </w:tcPr>
          <w:p w14:paraId="448BE907"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b/>
                <w:color w:val="auto"/>
                <w:sz w:val="26"/>
                <w:szCs w:val="26"/>
              </w:rPr>
            </w:pPr>
            <w:r w:rsidRPr="0074131E">
              <w:rPr>
                <w:rFonts w:ascii="Times New Roman" w:eastAsia="Times New Roman" w:hAnsi="Times New Roman" w:cs="Times New Roman"/>
                <w:b/>
                <w:color w:val="auto"/>
                <w:sz w:val="26"/>
                <w:szCs w:val="26"/>
              </w:rPr>
              <w:t>WINTER ITEMS</w:t>
            </w:r>
          </w:p>
          <w:p w14:paraId="4677823E"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_____Warm, layered clothing</w:t>
            </w:r>
          </w:p>
          <w:p w14:paraId="71CC500C"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Snowsuit or snow pants</w:t>
            </w:r>
          </w:p>
          <w:p w14:paraId="4627E028"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Long underwear</w:t>
            </w:r>
          </w:p>
          <w:p w14:paraId="02CF4BDB"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Wool socks / warm socks</w:t>
            </w:r>
          </w:p>
          <w:p w14:paraId="659DC48F"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Warm boots</w:t>
            </w:r>
          </w:p>
          <w:p w14:paraId="708A7E09"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Mittens / Gloves</w:t>
            </w:r>
          </w:p>
          <w:p w14:paraId="0C12192E"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Hat</w:t>
            </w:r>
          </w:p>
          <w:p w14:paraId="2D5CC192"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Scarf</w:t>
            </w:r>
          </w:p>
          <w:p w14:paraId="5A7AB8EE"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Handkerchief or Kleenex</w:t>
            </w:r>
          </w:p>
          <w:p w14:paraId="311579D3"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
        </w:tc>
      </w:tr>
      <w:tr w:rsidR="0074131E" w:rsidRPr="0074131E" w14:paraId="1D8C3B9A" w14:textId="77777777" w:rsidTr="0074131E">
        <w:trPr>
          <w:trHeight w:val="3634"/>
        </w:trPr>
        <w:tc>
          <w:tcPr>
            <w:tcW w:w="4442" w:type="dxa"/>
          </w:tcPr>
          <w:p w14:paraId="3B90D741"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b/>
                <w:color w:val="auto"/>
                <w:sz w:val="26"/>
                <w:szCs w:val="26"/>
              </w:rPr>
            </w:pPr>
            <w:r w:rsidRPr="0074131E">
              <w:rPr>
                <w:rFonts w:ascii="Times New Roman" w:eastAsia="Times New Roman" w:hAnsi="Times New Roman" w:cs="Times New Roman"/>
                <w:b/>
                <w:color w:val="auto"/>
                <w:sz w:val="26"/>
                <w:szCs w:val="26"/>
              </w:rPr>
              <w:t>PERSONAL ITEMS</w:t>
            </w:r>
          </w:p>
          <w:p w14:paraId="3E9EA0FF"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comb or brush</w:t>
            </w:r>
          </w:p>
          <w:p w14:paraId="66931BF2"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toiletries (soap, shampoo, toothpaste,</w:t>
            </w:r>
            <w:r>
              <w:rPr>
                <w:rFonts w:ascii="Times New Roman" w:eastAsia="Times New Roman" w:hAnsi="Times New Roman" w:cs="Times New Roman"/>
                <w:color w:val="auto"/>
                <w:sz w:val="26"/>
                <w:szCs w:val="26"/>
              </w:rPr>
              <w:t xml:space="preserve"> </w:t>
            </w:r>
            <w:r w:rsidRPr="0074131E">
              <w:rPr>
                <w:rFonts w:ascii="Times New Roman" w:eastAsia="Times New Roman" w:hAnsi="Times New Roman" w:cs="Times New Roman"/>
                <w:color w:val="auto"/>
                <w:sz w:val="26"/>
                <w:szCs w:val="26"/>
              </w:rPr>
              <w:t>toothbrush, deodorant)</w:t>
            </w:r>
          </w:p>
          <w:p w14:paraId="34A3ED6E"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towel &amp; washcloth</w:t>
            </w:r>
          </w:p>
          <w:p w14:paraId="0FD858A0"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sleeping bag or bedroll</w:t>
            </w:r>
          </w:p>
          <w:p w14:paraId="79CCA66C"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pillowcase (pillow is provided)</w:t>
            </w:r>
          </w:p>
          <w:p w14:paraId="3B197532"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plastic bag for dirty clothes</w:t>
            </w:r>
          </w:p>
          <w:p w14:paraId="5AB1D1A9"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water bottle</w:t>
            </w:r>
          </w:p>
          <w:p w14:paraId="72C519B5"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sunscreen— even in the winter</w:t>
            </w:r>
          </w:p>
          <w:p w14:paraId="0E782261"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insect repellent</w:t>
            </w:r>
          </w:p>
          <w:p w14:paraId="31CB8CD3"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
        </w:tc>
        <w:tc>
          <w:tcPr>
            <w:tcW w:w="4442" w:type="dxa"/>
          </w:tcPr>
          <w:p w14:paraId="68E64D39"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b/>
                <w:color w:val="auto"/>
                <w:sz w:val="26"/>
                <w:szCs w:val="26"/>
              </w:rPr>
            </w:pPr>
            <w:r w:rsidRPr="0074131E">
              <w:rPr>
                <w:rFonts w:ascii="Times New Roman" w:eastAsia="Times New Roman" w:hAnsi="Times New Roman" w:cs="Times New Roman"/>
                <w:b/>
                <w:color w:val="auto"/>
                <w:sz w:val="26"/>
                <w:szCs w:val="26"/>
              </w:rPr>
              <w:t>PLEASE DO NOT BRING</w:t>
            </w:r>
          </w:p>
          <w:p w14:paraId="662D63FD"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candy, gum, snacks, knives, fireworks,</w:t>
            </w:r>
          </w:p>
          <w:p w14:paraId="7661CA68"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radios, electronic games, cell phones,</w:t>
            </w:r>
          </w:p>
          <w:p w14:paraId="209EEE65" w14:textId="77777777" w:rsidR="0074131E" w:rsidRDefault="0074131E" w:rsidP="0074131E">
            <w:pPr>
              <w:ind w:left="1440" w:hanging="1440"/>
            </w:pPr>
            <w:r w:rsidRPr="0074131E">
              <w:rPr>
                <w:rFonts w:ascii="Times New Roman" w:eastAsia="Times New Roman" w:hAnsi="Times New Roman" w:cs="Times New Roman"/>
                <w:color w:val="auto"/>
                <w:sz w:val="26"/>
                <w:szCs w:val="26"/>
              </w:rPr>
              <w:t>pagers</w:t>
            </w:r>
          </w:p>
          <w:p w14:paraId="0C2C60DA" w14:textId="77777777" w:rsidR="0074131E" w:rsidRPr="0074131E" w:rsidRDefault="0074131E" w:rsidP="0074131E">
            <w:pPr>
              <w:ind w:left="1440" w:hanging="1440"/>
              <w:rPr>
                <w:rFonts w:ascii="Times New Roman" w:eastAsia="Times New Roman" w:hAnsi="Times New Roman" w:cs="Times New Roman"/>
                <w:color w:val="auto"/>
                <w:sz w:val="24"/>
                <w:szCs w:val="24"/>
              </w:rPr>
            </w:pPr>
          </w:p>
        </w:tc>
      </w:tr>
      <w:tr w:rsidR="0074131E" w:rsidRPr="0074131E" w14:paraId="44E9BA3D" w14:textId="77777777" w:rsidTr="0074131E">
        <w:trPr>
          <w:trHeight w:val="2733"/>
        </w:trPr>
        <w:tc>
          <w:tcPr>
            <w:tcW w:w="4442" w:type="dxa"/>
          </w:tcPr>
          <w:p w14:paraId="27D74376"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b/>
                <w:color w:val="auto"/>
                <w:sz w:val="26"/>
                <w:szCs w:val="26"/>
              </w:rPr>
            </w:pPr>
            <w:r w:rsidRPr="0074131E">
              <w:rPr>
                <w:rFonts w:ascii="Times New Roman" w:eastAsia="Times New Roman" w:hAnsi="Times New Roman" w:cs="Times New Roman"/>
                <w:b/>
                <w:color w:val="auto"/>
                <w:sz w:val="26"/>
                <w:szCs w:val="26"/>
              </w:rPr>
              <w:t>OPTIONAL</w:t>
            </w:r>
          </w:p>
          <w:p w14:paraId="0843C868"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camera and film</w:t>
            </w:r>
          </w:p>
          <w:p w14:paraId="2B6BFCA6"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or one-time-use camera</w:t>
            </w:r>
          </w:p>
          <w:p w14:paraId="68C82EFD"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(clearly marked with name &amp; school)</w:t>
            </w:r>
          </w:p>
          <w:p w14:paraId="62BF9313"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pen and paper</w:t>
            </w:r>
          </w:p>
          <w:p w14:paraId="6A7A20B5"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day pack</w:t>
            </w:r>
          </w:p>
          <w:p w14:paraId="6A45B3AA"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6"/>
                <w:szCs w:val="26"/>
              </w:rPr>
            </w:pPr>
            <w:r w:rsidRPr="0074131E">
              <w:rPr>
                <w:rFonts w:ascii="Times New Roman" w:eastAsia="Times New Roman" w:hAnsi="Times New Roman" w:cs="Times New Roman"/>
                <w:color w:val="auto"/>
                <w:sz w:val="26"/>
                <w:szCs w:val="26"/>
              </w:rPr>
              <w:t>_____ bandanna</w:t>
            </w:r>
          </w:p>
          <w:p w14:paraId="0F0A80E3"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
          <w:p w14:paraId="20FF4F2C"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
          <w:p w14:paraId="7D8D0221"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
        </w:tc>
        <w:tc>
          <w:tcPr>
            <w:tcW w:w="4442" w:type="dxa"/>
          </w:tcPr>
          <w:p w14:paraId="2597A034" w14:textId="77777777" w:rsidR="0074131E" w:rsidRPr="0074131E" w:rsidRDefault="0074131E" w:rsidP="0074131E">
            <w:pPr>
              <w:autoSpaceDE w:val="0"/>
              <w:autoSpaceDN w:val="0"/>
              <w:adjustRightInd w:val="0"/>
              <w:spacing w:line="240" w:lineRule="auto"/>
              <w:rPr>
                <w:rFonts w:ascii="Times New Roman" w:eastAsia="Times New Roman" w:hAnsi="Times New Roman" w:cs="Times New Roman"/>
                <w:color w:val="auto"/>
                <w:sz w:val="24"/>
                <w:szCs w:val="24"/>
              </w:rPr>
            </w:pPr>
          </w:p>
        </w:tc>
      </w:tr>
    </w:tbl>
    <w:p w14:paraId="559A9DB6" w14:textId="77777777" w:rsidR="0074131E" w:rsidRDefault="0074131E" w:rsidP="00C57A3C">
      <w:pPr>
        <w:jc w:val="center"/>
        <w:rPr>
          <w:rFonts w:ascii="Times New Roman" w:hAnsi="Times New Roman" w:cs="Times New Roman"/>
          <w:b/>
          <w:sz w:val="32"/>
          <w:szCs w:val="32"/>
        </w:rPr>
      </w:pPr>
    </w:p>
    <w:p w14:paraId="27A12A02" w14:textId="77777777" w:rsidR="00C57A3C" w:rsidRPr="00C57A3C" w:rsidRDefault="0074131E" w:rsidP="00C57A3C">
      <w:pPr>
        <w:jc w:val="center"/>
        <w:rPr>
          <w:rFonts w:ascii="Times New Roman" w:hAnsi="Times New Roman" w:cs="Times New Roman"/>
          <w:b/>
          <w:sz w:val="32"/>
          <w:szCs w:val="32"/>
        </w:rPr>
      </w:pPr>
      <w:r>
        <w:rPr>
          <w:rFonts w:ascii="Times New Roman" w:hAnsi="Times New Roman" w:cs="Times New Roman"/>
          <w:b/>
          <w:sz w:val="32"/>
          <w:szCs w:val="32"/>
        </w:rPr>
        <w:br w:type="page"/>
      </w:r>
      <w:r w:rsidR="009B645A">
        <w:rPr>
          <w:rFonts w:ascii="Times New Roman" w:hAnsi="Times New Roman" w:cs="Times New Roman"/>
          <w:b/>
          <w:sz w:val="32"/>
          <w:szCs w:val="32"/>
        </w:rPr>
        <w:lastRenderedPageBreak/>
        <w:t>PARENT/GUARDIAN INFORMATION</w:t>
      </w:r>
    </w:p>
    <w:p w14:paraId="6CD54EDD" w14:textId="77777777" w:rsidR="00C57A3C" w:rsidRPr="00C57A3C" w:rsidRDefault="00C57A3C" w:rsidP="00C57A3C">
      <w:pPr>
        <w:jc w:val="center"/>
        <w:rPr>
          <w:rFonts w:ascii="Times New Roman" w:hAnsi="Times New Roman" w:cs="Times New Roman"/>
          <w:sz w:val="28"/>
          <w:szCs w:val="28"/>
        </w:rPr>
      </w:pPr>
    </w:p>
    <w:p w14:paraId="4E3F60B5" w14:textId="32F3FF8A" w:rsidR="00C57A3C" w:rsidRPr="00C57A3C" w:rsidRDefault="00C57A3C" w:rsidP="00C57A3C">
      <w:pPr>
        <w:rPr>
          <w:rFonts w:ascii="Times New Roman" w:hAnsi="Times New Roman" w:cs="Times New Roman"/>
          <w:sz w:val="24"/>
          <w:szCs w:val="24"/>
        </w:rPr>
      </w:pPr>
      <w:r w:rsidRPr="00C57A3C">
        <w:rPr>
          <w:rFonts w:ascii="Times New Roman" w:hAnsi="Times New Roman" w:cs="Times New Roman"/>
          <w:sz w:val="24"/>
          <w:szCs w:val="24"/>
        </w:rPr>
        <w:t xml:space="preserve">The field trip will leave school at </w:t>
      </w:r>
      <w:r w:rsidR="0074131E">
        <w:rPr>
          <w:rFonts w:ascii="Times New Roman" w:hAnsi="Times New Roman" w:cs="Times New Roman"/>
          <w:sz w:val="24"/>
          <w:szCs w:val="24"/>
        </w:rPr>
        <w:t>8:30</w:t>
      </w:r>
      <w:r w:rsidRPr="00C57A3C">
        <w:rPr>
          <w:rFonts w:ascii="Times New Roman" w:hAnsi="Times New Roman" w:cs="Times New Roman"/>
          <w:sz w:val="24"/>
          <w:szCs w:val="24"/>
        </w:rPr>
        <w:t xml:space="preserve"> a.m. on </w:t>
      </w:r>
      <w:r w:rsidR="00E24E3C">
        <w:rPr>
          <w:rFonts w:ascii="Times New Roman" w:hAnsi="Times New Roman" w:cs="Times New Roman"/>
          <w:sz w:val="24"/>
          <w:szCs w:val="24"/>
        </w:rPr>
        <w:t>Monday, November 30</w:t>
      </w:r>
      <w:r w:rsidR="00572D69">
        <w:rPr>
          <w:rFonts w:ascii="Times New Roman" w:hAnsi="Times New Roman" w:cs="Times New Roman"/>
          <w:sz w:val="24"/>
          <w:szCs w:val="24"/>
        </w:rPr>
        <w:t xml:space="preserve"> and return to school</w:t>
      </w:r>
      <w:r w:rsidRPr="00C57A3C">
        <w:rPr>
          <w:rFonts w:ascii="Times New Roman" w:hAnsi="Times New Roman" w:cs="Times New Roman"/>
          <w:sz w:val="24"/>
          <w:szCs w:val="24"/>
        </w:rPr>
        <w:t xml:space="preserve"> </w:t>
      </w:r>
      <w:r w:rsidR="00572D69">
        <w:rPr>
          <w:rFonts w:ascii="Times New Roman" w:hAnsi="Times New Roman" w:cs="Times New Roman"/>
          <w:sz w:val="24"/>
          <w:szCs w:val="24"/>
        </w:rPr>
        <w:t xml:space="preserve">by dismissal time on </w:t>
      </w:r>
      <w:r w:rsidR="00E24E3C">
        <w:rPr>
          <w:rFonts w:ascii="Times New Roman" w:hAnsi="Times New Roman" w:cs="Times New Roman"/>
          <w:sz w:val="24"/>
          <w:szCs w:val="24"/>
        </w:rPr>
        <w:t>Tuesday, December 1</w:t>
      </w:r>
      <w:bookmarkStart w:id="0" w:name="_GoBack"/>
      <w:bookmarkEnd w:id="0"/>
      <w:r w:rsidRPr="00C57A3C">
        <w:rPr>
          <w:rFonts w:ascii="Times New Roman" w:hAnsi="Times New Roman" w:cs="Times New Roman"/>
          <w:sz w:val="24"/>
          <w:szCs w:val="24"/>
        </w:rPr>
        <w:t>.</w:t>
      </w:r>
    </w:p>
    <w:p w14:paraId="706DD34C" w14:textId="77777777" w:rsidR="00C57A3C" w:rsidRPr="00C57A3C" w:rsidRDefault="00C57A3C" w:rsidP="00C57A3C">
      <w:pPr>
        <w:rPr>
          <w:rFonts w:ascii="Times New Roman" w:hAnsi="Times New Roman" w:cs="Times New Roman"/>
          <w:sz w:val="24"/>
          <w:szCs w:val="24"/>
        </w:rPr>
      </w:pPr>
    </w:p>
    <w:p w14:paraId="404FF8C1" w14:textId="77777777" w:rsidR="00C57A3C" w:rsidRPr="00C57A3C" w:rsidRDefault="00C57A3C" w:rsidP="00C57A3C">
      <w:pPr>
        <w:ind w:left="1440" w:hanging="1440"/>
        <w:rPr>
          <w:rFonts w:ascii="Times New Roman" w:hAnsi="Times New Roman" w:cs="Times New Roman"/>
          <w:sz w:val="24"/>
          <w:szCs w:val="24"/>
        </w:rPr>
      </w:pPr>
      <w:r w:rsidRPr="00C57A3C">
        <w:rPr>
          <w:rFonts w:ascii="Times New Roman" w:hAnsi="Times New Roman" w:cs="Times New Roman"/>
          <w:b/>
          <w:sz w:val="24"/>
          <w:szCs w:val="24"/>
        </w:rPr>
        <w:t>Purpose</w:t>
      </w:r>
      <w:r w:rsidRPr="00C57A3C">
        <w:rPr>
          <w:rFonts w:ascii="Times New Roman" w:hAnsi="Times New Roman" w:cs="Times New Roman"/>
          <w:sz w:val="24"/>
          <w:szCs w:val="24"/>
        </w:rPr>
        <w:t xml:space="preserve"> </w:t>
      </w:r>
      <w:r w:rsidRPr="00C57A3C">
        <w:rPr>
          <w:rFonts w:ascii="Times New Roman" w:hAnsi="Times New Roman" w:cs="Times New Roman"/>
          <w:sz w:val="24"/>
          <w:szCs w:val="24"/>
        </w:rPr>
        <w:tab/>
        <w:t>The purpose of the Outdoor Education Program at Taft is to teach an appreciation, understanding, and awareness of the natural community by studying and interacting with the natural world. Underlying the trip is the belief that learning is not restricted to the classroom, learning is also found in the world around us. Through the combination of related, multi-disciplinary activities and an interaction with the natural world, it is hoped that students will not only acquire new knowledge, but also will come to appreciate this philosophy.</w:t>
      </w:r>
    </w:p>
    <w:p w14:paraId="5706DE8D" w14:textId="77777777" w:rsidR="00C57A3C" w:rsidRPr="00C57A3C" w:rsidRDefault="00C57A3C" w:rsidP="00C57A3C">
      <w:pPr>
        <w:rPr>
          <w:rFonts w:ascii="Times New Roman" w:hAnsi="Times New Roman" w:cs="Times New Roman"/>
          <w:sz w:val="24"/>
          <w:szCs w:val="24"/>
        </w:rPr>
      </w:pPr>
    </w:p>
    <w:p w14:paraId="3D94AA47" w14:textId="77777777" w:rsidR="00C57A3C" w:rsidRPr="00C57A3C" w:rsidRDefault="00C57A3C" w:rsidP="00C57A3C">
      <w:pPr>
        <w:ind w:left="1440" w:hanging="1440"/>
        <w:rPr>
          <w:rFonts w:ascii="Times New Roman" w:hAnsi="Times New Roman" w:cs="Times New Roman"/>
          <w:sz w:val="24"/>
          <w:szCs w:val="24"/>
        </w:rPr>
      </w:pPr>
      <w:r w:rsidRPr="00C57A3C">
        <w:rPr>
          <w:rFonts w:ascii="Times New Roman" w:hAnsi="Times New Roman" w:cs="Times New Roman"/>
          <w:b/>
          <w:sz w:val="24"/>
          <w:szCs w:val="24"/>
        </w:rPr>
        <w:t>Instruction</w:t>
      </w:r>
      <w:r w:rsidRPr="00C57A3C">
        <w:rPr>
          <w:rFonts w:ascii="Times New Roman" w:hAnsi="Times New Roman" w:cs="Times New Roman"/>
          <w:sz w:val="24"/>
          <w:szCs w:val="24"/>
        </w:rPr>
        <w:t xml:space="preserve"> </w:t>
      </w:r>
      <w:r w:rsidRPr="00C57A3C">
        <w:rPr>
          <w:rFonts w:ascii="Times New Roman" w:hAnsi="Times New Roman" w:cs="Times New Roman"/>
          <w:sz w:val="24"/>
          <w:szCs w:val="24"/>
        </w:rPr>
        <w:tab/>
        <w:t>A variety of activities and projects are prepared by school and Taft staff. The activities will take advantage of the natural surroundings of the area using the environment as a natural stimulus for learning. Activities will include the areas of reading and language arts, science, health, social studies and physical education.</w:t>
      </w:r>
    </w:p>
    <w:p w14:paraId="0B554495" w14:textId="77777777" w:rsidR="00C57A3C" w:rsidRPr="00C57A3C" w:rsidRDefault="00C57A3C" w:rsidP="00C57A3C">
      <w:pPr>
        <w:ind w:left="1440" w:hanging="1440"/>
        <w:rPr>
          <w:rFonts w:ascii="Times New Roman" w:hAnsi="Times New Roman" w:cs="Times New Roman"/>
          <w:sz w:val="24"/>
          <w:szCs w:val="24"/>
        </w:rPr>
      </w:pPr>
    </w:p>
    <w:p w14:paraId="6134B2FC" w14:textId="77777777" w:rsidR="00C57A3C" w:rsidRPr="00C57A3C" w:rsidRDefault="00C57A3C" w:rsidP="00C57A3C">
      <w:pPr>
        <w:ind w:left="1440" w:hanging="1440"/>
        <w:rPr>
          <w:rFonts w:ascii="Times New Roman" w:hAnsi="Times New Roman" w:cs="Times New Roman"/>
          <w:sz w:val="24"/>
          <w:szCs w:val="24"/>
        </w:rPr>
      </w:pPr>
      <w:r w:rsidRPr="00C57A3C">
        <w:rPr>
          <w:rFonts w:ascii="Times New Roman" w:hAnsi="Times New Roman" w:cs="Times New Roman"/>
          <w:b/>
          <w:sz w:val="24"/>
          <w:szCs w:val="24"/>
        </w:rPr>
        <w:t>Staff</w:t>
      </w:r>
      <w:r w:rsidRPr="00C57A3C">
        <w:rPr>
          <w:rFonts w:ascii="Times New Roman" w:hAnsi="Times New Roman" w:cs="Times New Roman"/>
          <w:sz w:val="24"/>
          <w:szCs w:val="24"/>
        </w:rPr>
        <w:t xml:space="preserve"> </w:t>
      </w:r>
      <w:r w:rsidRPr="00C57A3C">
        <w:rPr>
          <w:rFonts w:ascii="Times New Roman" w:hAnsi="Times New Roman" w:cs="Times New Roman"/>
          <w:sz w:val="24"/>
          <w:szCs w:val="24"/>
        </w:rPr>
        <w:tab/>
        <w:t>Each school is assigned a specialist to work with school staff to design a program that meets the student’s needs. Classes are taught by Coordinators and Education Program Specialists from Northern Illinois University and school staff.</w:t>
      </w:r>
    </w:p>
    <w:p w14:paraId="3DC369DA" w14:textId="77777777" w:rsidR="00C57A3C" w:rsidRPr="00C57A3C" w:rsidRDefault="00C57A3C" w:rsidP="00C57A3C">
      <w:pPr>
        <w:ind w:left="1440" w:hanging="1440"/>
        <w:rPr>
          <w:rFonts w:ascii="Times New Roman" w:hAnsi="Times New Roman" w:cs="Times New Roman"/>
          <w:sz w:val="24"/>
          <w:szCs w:val="24"/>
        </w:rPr>
      </w:pPr>
    </w:p>
    <w:p w14:paraId="0CC0B726" w14:textId="77777777" w:rsidR="00C57A3C" w:rsidRPr="00C57A3C" w:rsidRDefault="00C57A3C" w:rsidP="00C57A3C">
      <w:pPr>
        <w:ind w:left="1440" w:hanging="1440"/>
        <w:rPr>
          <w:rFonts w:ascii="Times New Roman" w:hAnsi="Times New Roman" w:cs="Times New Roman"/>
          <w:sz w:val="24"/>
          <w:szCs w:val="24"/>
        </w:rPr>
      </w:pPr>
      <w:r w:rsidRPr="00C57A3C">
        <w:rPr>
          <w:rFonts w:ascii="Times New Roman" w:hAnsi="Times New Roman" w:cs="Times New Roman"/>
          <w:b/>
          <w:sz w:val="24"/>
          <w:szCs w:val="24"/>
        </w:rPr>
        <w:t xml:space="preserve">Facility </w:t>
      </w:r>
      <w:r w:rsidRPr="00C57A3C">
        <w:rPr>
          <w:rFonts w:ascii="Times New Roman" w:hAnsi="Times New Roman" w:cs="Times New Roman"/>
          <w:sz w:val="24"/>
          <w:szCs w:val="24"/>
        </w:rPr>
        <w:tab/>
        <w:t>Taft Campus is located just off of Highway 64 near Oregon, Illinois. The scenic campus is located next to the Rock River and adjacent to Lowden State Park. Students will sleep dormitory style in bunk beds with boys and girls housed in separate rooms or buildings. Meals are served family style in the dining hall.</w:t>
      </w:r>
    </w:p>
    <w:p w14:paraId="583EF64F" w14:textId="77777777" w:rsidR="00C57A3C" w:rsidRPr="00C57A3C" w:rsidRDefault="00C57A3C" w:rsidP="00C57A3C">
      <w:pPr>
        <w:ind w:left="1440" w:hanging="1440"/>
        <w:rPr>
          <w:rFonts w:ascii="Times New Roman" w:hAnsi="Times New Roman" w:cs="Times New Roman"/>
          <w:sz w:val="24"/>
          <w:szCs w:val="24"/>
        </w:rPr>
      </w:pPr>
    </w:p>
    <w:p w14:paraId="027C15CF" w14:textId="77777777" w:rsidR="00C57A3C" w:rsidRPr="00C57A3C" w:rsidRDefault="00C57A3C" w:rsidP="00C57A3C">
      <w:pPr>
        <w:ind w:left="1440" w:hanging="1440"/>
        <w:rPr>
          <w:rFonts w:ascii="Times New Roman" w:hAnsi="Times New Roman" w:cs="Times New Roman"/>
          <w:sz w:val="24"/>
          <w:szCs w:val="24"/>
        </w:rPr>
      </w:pPr>
      <w:r w:rsidRPr="00C57A3C">
        <w:rPr>
          <w:rFonts w:ascii="Times New Roman" w:hAnsi="Times New Roman" w:cs="Times New Roman"/>
          <w:b/>
          <w:sz w:val="24"/>
          <w:szCs w:val="24"/>
        </w:rPr>
        <w:t>Supervision</w:t>
      </w:r>
      <w:r w:rsidRPr="00C57A3C">
        <w:rPr>
          <w:rFonts w:ascii="Times New Roman" w:hAnsi="Times New Roman" w:cs="Times New Roman"/>
          <w:sz w:val="24"/>
          <w:szCs w:val="24"/>
        </w:rPr>
        <w:t xml:space="preserve"> </w:t>
      </w:r>
      <w:r w:rsidRPr="00C57A3C">
        <w:rPr>
          <w:rFonts w:ascii="Times New Roman" w:hAnsi="Times New Roman" w:cs="Times New Roman"/>
          <w:sz w:val="24"/>
          <w:szCs w:val="24"/>
        </w:rPr>
        <w:tab/>
        <w:t>School staff or adult chaperones will assume the responsibility for supervision and discipline. The ratio of adults to students is approximately 1 to 10.</w:t>
      </w:r>
    </w:p>
    <w:p w14:paraId="6D5D6942" w14:textId="77777777" w:rsidR="00C57A3C" w:rsidRPr="00C57A3C" w:rsidRDefault="00C57A3C" w:rsidP="00C57A3C">
      <w:pPr>
        <w:ind w:left="1440" w:hanging="1440"/>
        <w:rPr>
          <w:rFonts w:ascii="Times New Roman" w:hAnsi="Times New Roman" w:cs="Times New Roman"/>
          <w:sz w:val="24"/>
          <w:szCs w:val="24"/>
        </w:rPr>
      </w:pPr>
    </w:p>
    <w:p w14:paraId="339BF8A0" w14:textId="77777777" w:rsidR="00C57A3C" w:rsidRPr="00C57A3C" w:rsidRDefault="00C57A3C" w:rsidP="00C57A3C">
      <w:pPr>
        <w:ind w:left="1440" w:hanging="1440"/>
        <w:rPr>
          <w:rFonts w:ascii="Times New Roman" w:hAnsi="Times New Roman" w:cs="Times New Roman"/>
          <w:sz w:val="24"/>
          <w:szCs w:val="24"/>
        </w:rPr>
      </w:pPr>
      <w:r w:rsidRPr="00C57A3C">
        <w:rPr>
          <w:rFonts w:ascii="Times New Roman" w:hAnsi="Times New Roman" w:cs="Times New Roman"/>
          <w:b/>
          <w:sz w:val="24"/>
          <w:szCs w:val="24"/>
        </w:rPr>
        <w:t xml:space="preserve">Health </w:t>
      </w:r>
      <w:r w:rsidRPr="00C57A3C">
        <w:rPr>
          <w:rFonts w:ascii="Times New Roman" w:hAnsi="Times New Roman" w:cs="Times New Roman"/>
          <w:sz w:val="24"/>
          <w:szCs w:val="24"/>
        </w:rPr>
        <w:tab/>
        <w:t xml:space="preserve">Taft Campus employs a nurse who is on site from 7:30 AM to 3:00 PM. She will package medications and dispense them at morning and noon meals. School personnel will dispense evening medications. All students are required to have a completed and signed health form before they can participate in the program. Taft Campus carries a basic accident and illness insurance policy on all participants. In addition, Taft </w:t>
      </w:r>
      <w:proofErr w:type="gramStart"/>
      <w:r w:rsidRPr="00C57A3C">
        <w:rPr>
          <w:rFonts w:ascii="Times New Roman" w:hAnsi="Times New Roman" w:cs="Times New Roman"/>
          <w:sz w:val="24"/>
          <w:szCs w:val="24"/>
        </w:rPr>
        <w:t>staff are</w:t>
      </w:r>
      <w:proofErr w:type="gramEnd"/>
      <w:r w:rsidRPr="00C57A3C">
        <w:rPr>
          <w:rFonts w:ascii="Times New Roman" w:hAnsi="Times New Roman" w:cs="Times New Roman"/>
          <w:sz w:val="24"/>
          <w:szCs w:val="24"/>
        </w:rPr>
        <w:t xml:space="preserve"> trained in First Aid and CPR.</w:t>
      </w:r>
    </w:p>
    <w:p w14:paraId="019DCF0C" w14:textId="77777777" w:rsidR="00C57A3C" w:rsidRPr="00C57A3C" w:rsidRDefault="00C57A3C" w:rsidP="00C57A3C">
      <w:pPr>
        <w:ind w:left="1440" w:hanging="1440"/>
        <w:rPr>
          <w:rFonts w:ascii="Times New Roman" w:hAnsi="Times New Roman" w:cs="Times New Roman"/>
          <w:sz w:val="24"/>
          <w:szCs w:val="24"/>
        </w:rPr>
      </w:pPr>
    </w:p>
    <w:p w14:paraId="1E1CA653" w14:textId="77777777" w:rsidR="00C57A3C" w:rsidRPr="00C57A3C" w:rsidRDefault="00C57A3C" w:rsidP="00C57A3C">
      <w:pPr>
        <w:ind w:left="1440" w:hanging="1440"/>
        <w:rPr>
          <w:rFonts w:ascii="Times New Roman" w:hAnsi="Times New Roman" w:cs="Times New Roman"/>
          <w:sz w:val="24"/>
          <w:szCs w:val="24"/>
        </w:rPr>
      </w:pPr>
      <w:r w:rsidRPr="00C57A3C">
        <w:rPr>
          <w:rFonts w:ascii="Times New Roman" w:hAnsi="Times New Roman" w:cs="Times New Roman"/>
          <w:b/>
          <w:sz w:val="24"/>
          <w:szCs w:val="24"/>
        </w:rPr>
        <w:t>Accessibility</w:t>
      </w:r>
      <w:r w:rsidRPr="00C57A3C">
        <w:rPr>
          <w:rFonts w:ascii="Times New Roman" w:hAnsi="Times New Roman" w:cs="Times New Roman"/>
          <w:sz w:val="24"/>
          <w:szCs w:val="24"/>
        </w:rPr>
        <w:t xml:space="preserve"> </w:t>
      </w:r>
      <w:r w:rsidRPr="00C57A3C">
        <w:rPr>
          <w:rFonts w:ascii="Times New Roman" w:hAnsi="Times New Roman" w:cs="Times New Roman"/>
          <w:sz w:val="24"/>
          <w:szCs w:val="24"/>
        </w:rPr>
        <w:tab/>
        <w:t>Taft Campus has handicapped accessible dorms and buildings. The school staff will need to make Taft aware of limitations so accommodations can be made.</w:t>
      </w:r>
    </w:p>
    <w:p w14:paraId="4C258303" w14:textId="77777777" w:rsidR="00C57A3C" w:rsidRPr="00C57A3C" w:rsidRDefault="00C57A3C" w:rsidP="00C57A3C">
      <w:pPr>
        <w:ind w:left="1440" w:hanging="1440"/>
        <w:rPr>
          <w:rFonts w:ascii="Times New Roman" w:hAnsi="Times New Roman" w:cs="Times New Roman"/>
          <w:sz w:val="24"/>
          <w:szCs w:val="24"/>
        </w:rPr>
      </w:pPr>
    </w:p>
    <w:p w14:paraId="561FECA8" w14:textId="77777777" w:rsidR="00C57A3C" w:rsidRPr="00C57A3C" w:rsidRDefault="00C57A3C" w:rsidP="00C57A3C">
      <w:pPr>
        <w:ind w:left="1440" w:hanging="1440"/>
        <w:rPr>
          <w:rFonts w:ascii="Times New Roman" w:hAnsi="Times New Roman" w:cs="Times New Roman"/>
          <w:sz w:val="24"/>
          <w:szCs w:val="24"/>
        </w:rPr>
      </w:pPr>
      <w:r w:rsidRPr="00C57A3C">
        <w:rPr>
          <w:rFonts w:ascii="Times New Roman" w:hAnsi="Times New Roman" w:cs="Times New Roman"/>
          <w:b/>
          <w:sz w:val="24"/>
          <w:szCs w:val="24"/>
        </w:rPr>
        <w:t>Telephones</w:t>
      </w:r>
      <w:r w:rsidRPr="00C57A3C">
        <w:rPr>
          <w:rFonts w:ascii="Times New Roman" w:hAnsi="Times New Roman" w:cs="Times New Roman"/>
          <w:sz w:val="24"/>
          <w:szCs w:val="24"/>
        </w:rPr>
        <w:t xml:space="preserve"> </w:t>
      </w:r>
      <w:r w:rsidRPr="00C57A3C">
        <w:rPr>
          <w:rFonts w:ascii="Times New Roman" w:hAnsi="Times New Roman" w:cs="Times New Roman"/>
          <w:sz w:val="24"/>
          <w:szCs w:val="24"/>
        </w:rPr>
        <w:tab/>
        <w:t>Students will not have access to a telephone during their visit. Please do not send a cell phone with your child. In the event of an emergency, a message can be delivered to school staff.</w:t>
      </w:r>
    </w:p>
    <w:p w14:paraId="21C6D408" w14:textId="77777777" w:rsidR="00C57A3C" w:rsidRPr="00C57A3C" w:rsidRDefault="00C57A3C" w:rsidP="00C57A3C">
      <w:pPr>
        <w:ind w:left="1440" w:hanging="1440"/>
        <w:rPr>
          <w:rFonts w:ascii="Times New Roman" w:hAnsi="Times New Roman" w:cs="Times New Roman"/>
          <w:sz w:val="24"/>
          <w:szCs w:val="24"/>
        </w:rPr>
      </w:pPr>
    </w:p>
    <w:p w14:paraId="63C0F911" w14:textId="77777777" w:rsidR="00C57A3C" w:rsidRPr="00C57A3C" w:rsidRDefault="00C57A3C" w:rsidP="00C57A3C">
      <w:pPr>
        <w:ind w:left="1440" w:hanging="1440"/>
        <w:rPr>
          <w:rFonts w:ascii="Times New Roman" w:hAnsi="Times New Roman" w:cs="Times New Roman"/>
          <w:sz w:val="24"/>
          <w:szCs w:val="24"/>
        </w:rPr>
      </w:pPr>
      <w:r w:rsidRPr="00C57A3C">
        <w:rPr>
          <w:rFonts w:ascii="Times New Roman" w:hAnsi="Times New Roman" w:cs="Times New Roman"/>
          <w:b/>
          <w:sz w:val="24"/>
          <w:szCs w:val="24"/>
        </w:rPr>
        <w:t>Security</w:t>
      </w:r>
      <w:r w:rsidRPr="00C57A3C">
        <w:rPr>
          <w:rFonts w:ascii="Times New Roman" w:hAnsi="Times New Roman" w:cs="Times New Roman"/>
          <w:sz w:val="24"/>
          <w:szCs w:val="24"/>
        </w:rPr>
        <w:t xml:space="preserve"> </w:t>
      </w:r>
      <w:r w:rsidRPr="00C57A3C">
        <w:rPr>
          <w:rFonts w:ascii="Times New Roman" w:hAnsi="Times New Roman" w:cs="Times New Roman"/>
          <w:sz w:val="24"/>
          <w:szCs w:val="24"/>
        </w:rPr>
        <w:tab/>
        <w:t>There is a staff member on site in a security role throughout the school’s visit as well as maintenance personnel available to take care of any emergencies in the evenings.</w:t>
      </w:r>
    </w:p>
    <w:p w14:paraId="7D1FE9EC" w14:textId="77777777" w:rsidR="00C57A3C" w:rsidRPr="00C57A3C" w:rsidRDefault="00C57A3C" w:rsidP="00C57A3C">
      <w:pPr>
        <w:ind w:left="1440" w:hanging="1440"/>
        <w:rPr>
          <w:rFonts w:ascii="Times New Roman" w:hAnsi="Times New Roman" w:cs="Times New Roman"/>
          <w:sz w:val="24"/>
          <w:szCs w:val="24"/>
        </w:rPr>
      </w:pPr>
    </w:p>
    <w:p w14:paraId="4C5E0064" w14:textId="77777777" w:rsidR="00A77B3E" w:rsidRPr="00C57A3C" w:rsidRDefault="00C57A3C" w:rsidP="00C57A3C">
      <w:pPr>
        <w:ind w:left="1440" w:hanging="1440"/>
        <w:rPr>
          <w:rFonts w:ascii="Times New Roman" w:hAnsi="Times New Roman" w:cs="Times New Roman"/>
          <w:sz w:val="24"/>
          <w:szCs w:val="24"/>
        </w:rPr>
      </w:pPr>
      <w:r w:rsidRPr="00C57A3C">
        <w:rPr>
          <w:rFonts w:ascii="Times New Roman" w:hAnsi="Times New Roman" w:cs="Times New Roman"/>
          <w:b/>
          <w:sz w:val="24"/>
          <w:szCs w:val="24"/>
        </w:rPr>
        <w:t xml:space="preserve">Packing </w:t>
      </w:r>
      <w:r w:rsidRPr="00C57A3C">
        <w:rPr>
          <w:rFonts w:ascii="Times New Roman" w:hAnsi="Times New Roman" w:cs="Times New Roman"/>
          <w:sz w:val="24"/>
          <w:szCs w:val="24"/>
        </w:rPr>
        <w:tab/>
        <w:t>Students will need to dress for the weather since we will be outside. Pack only old clothes and shoes. New clothes may be ruined by heavy outdoor use. Students need to bring a sleeping bag or bedroll. A pillow is provided. Refer to the packing list for specific items.</w:t>
      </w:r>
    </w:p>
    <w:p w14:paraId="4D41C755" w14:textId="77777777" w:rsidR="00C57A3C" w:rsidRPr="00C57A3C" w:rsidRDefault="00C57A3C" w:rsidP="00C57A3C">
      <w:pPr>
        <w:ind w:left="1440" w:hanging="1440"/>
        <w:rPr>
          <w:sz w:val="24"/>
          <w:szCs w:val="24"/>
        </w:rPr>
      </w:pPr>
    </w:p>
    <w:p w14:paraId="6F88DAE6" w14:textId="77777777" w:rsidR="00C57A3C" w:rsidRDefault="00C57A3C" w:rsidP="0074131E">
      <w:pPr>
        <w:autoSpaceDE w:val="0"/>
        <w:autoSpaceDN w:val="0"/>
        <w:adjustRightInd w:val="0"/>
        <w:spacing w:line="240" w:lineRule="auto"/>
        <w:jc w:val="center"/>
        <w:rPr>
          <w:rFonts w:ascii="Times New Roman" w:eastAsia="Times New Roman" w:hAnsi="Times New Roman" w:cs="Times New Roman"/>
          <w:color w:val="auto"/>
          <w:sz w:val="24"/>
          <w:szCs w:val="24"/>
        </w:rPr>
      </w:pPr>
      <w:r>
        <w:br w:type="page"/>
      </w:r>
      <w:r w:rsidR="0074131E">
        <w:rPr>
          <w:rFonts w:ascii="Times New Roman" w:eastAsia="Times New Roman" w:hAnsi="Times New Roman" w:cs="Times New Roman"/>
          <w:color w:val="auto"/>
          <w:sz w:val="24"/>
          <w:szCs w:val="24"/>
        </w:rPr>
        <w:lastRenderedPageBreak/>
        <w:t xml:space="preserve"> </w:t>
      </w:r>
    </w:p>
    <w:p w14:paraId="70428D48" w14:textId="77777777" w:rsidR="00C57A3C" w:rsidRDefault="00C57A3C" w:rsidP="00C57A3C">
      <w:pPr>
        <w:autoSpaceDE w:val="0"/>
        <w:autoSpaceDN w:val="0"/>
        <w:adjustRightInd w:val="0"/>
        <w:spacing w:line="240" w:lineRule="auto"/>
        <w:rPr>
          <w:rFonts w:ascii="Times New Roman" w:eastAsia="Times New Roman" w:hAnsi="Times New Roman" w:cs="Times New Roman"/>
          <w:color w:val="auto"/>
          <w:sz w:val="24"/>
          <w:szCs w:val="24"/>
        </w:rPr>
      </w:pPr>
    </w:p>
    <w:p w14:paraId="4432FA5E" w14:textId="77777777" w:rsidR="00C57A3C" w:rsidRDefault="00C57A3C" w:rsidP="00C57A3C">
      <w:pPr>
        <w:autoSpaceDE w:val="0"/>
        <w:autoSpaceDN w:val="0"/>
        <w:adjustRightInd w:val="0"/>
        <w:spacing w:line="240" w:lineRule="auto"/>
        <w:rPr>
          <w:rFonts w:ascii="Times New Roman" w:eastAsia="Times New Roman" w:hAnsi="Times New Roman" w:cs="Times New Roman"/>
          <w:color w:val="auto"/>
          <w:sz w:val="24"/>
          <w:szCs w:val="24"/>
        </w:rPr>
      </w:pPr>
    </w:p>
    <w:sectPr w:rsidR="00C57A3C" w:rsidSect="0074131E">
      <w:pgSz w:w="12240" w:h="15840"/>
      <w:pgMar w:top="1152" w:right="1440" w:bottom="72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242E15"/>
    <w:rsid w:val="00525B2F"/>
    <w:rsid w:val="00572D69"/>
    <w:rsid w:val="0072737D"/>
    <w:rsid w:val="0074131E"/>
    <w:rsid w:val="009B645A"/>
    <w:rsid w:val="00A7706D"/>
    <w:rsid w:val="00A77B3E"/>
    <w:rsid w:val="00C57A3C"/>
    <w:rsid w:val="00CD7BD2"/>
    <w:rsid w:val="00DE1D30"/>
    <w:rsid w:val="00E24E3C"/>
    <w:rsid w:val="00EC474C"/>
    <w:rsid w:val="00FE76B6"/>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8025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76" w:lineRule="auto"/>
    </w:pPr>
    <w:rPr>
      <w:rFonts w:ascii="Arial" w:eastAsia="Arial" w:hAnsi="Arial" w:cs="Arial"/>
      <w:color w:val="000000"/>
      <w:sz w:val="22"/>
      <w:szCs w:val="22"/>
    </w:rPr>
  </w:style>
  <w:style w:type="paragraph" w:styleId="Heading1">
    <w:name w:val="heading 1"/>
    <w:basedOn w:val="Normal"/>
    <w:next w:val="Normal"/>
    <w:qFormat/>
    <w:rsid w:val="00EF7B96"/>
    <w:pPr>
      <w:spacing w:before="480" w:after="120" w:line="240" w:lineRule="auto"/>
      <w:outlineLvl w:val="0"/>
    </w:pPr>
    <w:rPr>
      <w:b/>
      <w:bCs/>
      <w:sz w:val="48"/>
      <w:szCs w:val="48"/>
    </w:rPr>
  </w:style>
  <w:style w:type="paragraph" w:styleId="Heading2">
    <w:name w:val="heading 2"/>
    <w:basedOn w:val="Normal"/>
    <w:next w:val="Normal"/>
    <w:qFormat/>
    <w:rsid w:val="00EF7B96"/>
    <w:pPr>
      <w:spacing w:before="360" w:after="80" w:line="240" w:lineRule="auto"/>
      <w:outlineLvl w:val="1"/>
    </w:pPr>
    <w:rPr>
      <w:b/>
      <w:bCs/>
      <w:sz w:val="36"/>
      <w:szCs w:val="36"/>
    </w:rPr>
  </w:style>
  <w:style w:type="paragraph" w:styleId="Heading3">
    <w:name w:val="heading 3"/>
    <w:basedOn w:val="Normal"/>
    <w:next w:val="Normal"/>
    <w:qFormat/>
    <w:rsid w:val="00EF7B96"/>
    <w:pPr>
      <w:spacing w:before="280" w:after="80" w:line="240" w:lineRule="auto"/>
      <w:outlineLvl w:val="2"/>
    </w:pPr>
    <w:rPr>
      <w:b/>
      <w:bCs/>
      <w:sz w:val="28"/>
      <w:szCs w:val="28"/>
    </w:rPr>
  </w:style>
  <w:style w:type="paragraph" w:styleId="Heading4">
    <w:name w:val="heading 4"/>
    <w:basedOn w:val="Normal"/>
    <w:next w:val="Normal"/>
    <w:qFormat/>
    <w:rsid w:val="00EF7B96"/>
    <w:pPr>
      <w:spacing w:before="240" w:after="40" w:line="240" w:lineRule="auto"/>
      <w:outlineLvl w:val="3"/>
    </w:pPr>
    <w:rPr>
      <w:b/>
      <w:bCs/>
      <w:sz w:val="24"/>
      <w:szCs w:val="24"/>
    </w:rPr>
  </w:style>
  <w:style w:type="paragraph" w:styleId="Heading5">
    <w:name w:val="heading 5"/>
    <w:basedOn w:val="Normal"/>
    <w:next w:val="Normal"/>
    <w:qFormat/>
    <w:rsid w:val="00EF7B96"/>
    <w:pPr>
      <w:spacing w:before="220" w:after="40" w:line="240" w:lineRule="auto"/>
      <w:outlineLvl w:val="4"/>
    </w:pPr>
    <w:rPr>
      <w:b/>
      <w:bCs/>
    </w:rPr>
  </w:style>
  <w:style w:type="paragraph" w:styleId="Heading6">
    <w:name w:val="heading 6"/>
    <w:basedOn w:val="Normal"/>
    <w:next w:val="Normal"/>
    <w:qFormat/>
    <w:rsid w:val="00EF7B96"/>
    <w:pPr>
      <w:spacing w:before="200" w:after="40" w:line="240" w:lineRule="auto"/>
      <w:outlineLvl w:val="5"/>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F7B96"/>
    <w:pPr>
      <w:spacing w:before="480" w:after="120" w:line="240" w:lineRule="auto"/>
    </w:pPr>
    <w:rPr>
      <w:b/>
      <w:bCs/>
      <w:sz w:val="72"/>
      <w:szCs w:val="72"/>
    </w:rPr>
  </w:style>
  <w:style w:type="paragraph" w:styleId="Subtitle">
    <w:name w:val="Subtitle"/>
    <w:basedOn w:val="Normal"/>
    <w:qFormat/>
    <w:rsid w:val="00EF7B96"/>
    <w:pPr>
      <w:spacing w:before="360" w:after="80" w:line="240" w:lineRule="auto"/>
    </w:pPr>
    <w:rPr>
      <w:rFonts w:ascii="Georgia" w:eastAsia="Georgia" w:hAnsi="Georgia" w:cs="Georgia"/>
      <w:i/>
      <w:iCs/>
      <w:color w:val="666666"/>
      <w:sz w:val="48"/>
      <w:szCs w:val="48"/>
    </w:rPr>
  </w:style>
  <w:style w:type="table" w:styleId="TableGrid">
    <w:name w:val="Table Grid"/>
    <w:basedOn w:val="TableNormal"/>
    <w:rsid w:val="00C57A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76" w:lineRule="auto"/>
    </w:pPr>
    <w:rPr>
      <w:rFonts w:ascii="Arial" w:eastAsia="Arial" w:hAnsi="Arial" w:cs="Arial"/>
      <w:color w:val="000000"/>
      <w:sz w:val="22"/>
      <w:szCs w:val="22"/>
    </w:rPr>
  </w:style>
  <w:style w:type="paragraph" w:styleId="Heading1">
    <w:name w:val="heading 1"/>
    <w:basedOn w:val="Normal"/>
    <w:next w:val="Normal"/>
    <w:qFormat/>
    <w:rsid w:val="00EF7B96"/>
    <w:pPr>
      <w:spacing w:before="480" w:after="120" w:line="240" w:lineRule="auto"/>
      <w:outlineLvl w:val="0"/>
    </w:pPr>
    <w:rPr>
      <w:b/>
      <w:bCs/>
      <w:sz w:val="48"/>
      <w:szCs w:val="48"/>
    </w:rPr>
  </w:style>
  <w:style w:type="paragraph" w:styleId="Heading2">
    <w:name w:val="heading 2"/>
    <w:basedOn w:val="Normal"/>
    <w:next w:val="Normal"/>
    <w:qFormat/>
    <w:rsid w:val="00EF7B96"/>
    <w:pPr>
      <w:spacing w:before="360" w:after="80" w:line="240" w:lineRule="auto"/>
      <w:outlineLvl w:val="1"/>
    </w:pPr>
    <w:rPr>
      <w:b/>
      <w:bCs/>
      <w:sz w:val="36"/>
      <w:szCs w:val="36"/>
    </w:rPr>
  </w:style>
  <w:style w:type="paragraph" w:styleId="Heading3">
    <w:name w:val="heading 3"/>
    <w:basedOn w:val="Normal"/>
    <w:next w:val="Normal"/>
    <w:qFormat/>
    <w:rsid w:val="00EF7B96"/>
    <w:pPr>
      <w:spacing w:before="280" w:after="80" w:line="240" w:lineRule="auto"/>
      <w:outlineLvl w:val="2"/>
    </w:pPr>
    <w:rPr>
      <w:b/>
      <w:bCs/>
      <w:sz w:val="28"/>
      <w:szCs w:val="28"/>
    </w:rPr>
  </w:style>
  <w:style w:type="paragraph" w:styleId="Heading4">
    <w:name w:val="heading 4"/>
    <w:basedOn w:val="Normal"/>
    <w:next w:val="Normal"/>
    <w:qFormat/>
    <w:rsid w:val="00EF7B96"/>
    <w:pPr>
      <w:spacing w:before="240" w:after="40" w:line="240" w:lineRule="auto"/>
      <w:outlineLvl w:val="3"/>
    </w:pPr>
    <w:rPr>
      <w:b/>
      <w:bCs/>
      <w:sz w:val="24"/>
      <w:szCs w:val="24"/>
    </w:rPr>
  </w:style>
  <w:style w:type="paragraph" w:styleId="Heading5">
    <w:name w:val="heading 5"/>
    <w:basedOn w:val="Normal"/>
    <w:next w:val="Normal"/>
    <w:qFormat/>
    <w:rsid w:val="00EF7B96"/>
    <w:pPr>
      <w:spacing w:before="220" w:after="40" w:line="240" w:lineRule="auto"/>
      <w:outlineLvl w:val="4"/>
    </w:pPr>
    <w:rPr>
      <w:b/>
      <w:bCs/>
    </w:rPr>
  </w:style>
  <w:style w:type="paragraph" w:styleId="Heading6">
    <w:name w:val="heading 6"/>
    <w:basedOn w:val="Normal"/>
    <w:next w:val="Normal"/>
    <w:qFormat/>
    <w:rsid w:val="00EF7B96"/>
    <w:pPr>
      <w:spacing w:before="200" w:after="40" w:line="240" w:lineRule="auto"/>
      <w:outlineLvl w:val="5"/>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F7B96"/>
    <w:pPr>
      <w:spacing w:before="480" w:after="120" w:line="240" w:lineRule="auto"/>
    </w:pPr>
    <w:rPr>
      <w:b/>
      <w:bCs/>
      <w:sz w:val="72"/>
      <w:szCs w:val="72"/>
    </w:rPr>
  </w:style>
  <w:style w:type="paragraph" w:styleId="Subtitle">
    <w:name w:val="Subtitle"/>
    <w:basedOn w:val="Normal"/>
    <w:qFormat/>
    <w:rsid w:val="00EF7B96"/>
    <w:pPr>
      <w:spacing w:before="360" w:after="80" w:line="240" w:lineRule="auto"/>
    </w:pPr>
    <w:rPr>
      <w:rFonts w:ascii="Georgia" w:eastAsia="Georgia" w:hAnsi="Georgia" w:cs="Georgia"/>
      <w:i/>
      <w:iCs/>
      <w:color w:val="666666"/>
      <w:sz w:val="48"/>
      <w:szCs w:val="48"/>
    </w:rPr>
  </w:style>
  <w:style w:type="table" w:styleId="TableGrid">
    <w:name w:val="Table Grid"/>
    <w:basedOn w:val="TableNormal"/>
    <w:rsid w:val="00C57A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92A49C-D814-264D-A60B-71B11C00D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1008</Words>
  <Characters>5749</Characters>
  <Application>Microsoft Macintosh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mmanuel</dc:creator>
  <cp:lastModifiedBy>OP97</cp:lastModifiedBy>
  <cp:revision>2</cp:revision>
  <cp:lastPrinted>2012-10-18T20:21:00Z</cp:lastPrinted>
  <dcterms:created xsi:type="dcterms:W3CDTF">2015-10-11T20:22:00Z</dcterms:created>
  <dcterms:modified xsi:type="dcterms:W3CDTF">2015-10-11T20:22:00Z</dcterms:modified>
</cp:coreProperties>
</file>